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6A3F28" w14:textId="77777777" w:rsidR="00065613" w:rsidRDefault="00065613" w:rsidP="00672086">
      <w:pPr>
        <w:jc w:val="right"/>
        <w:rPr>
          <w:sz w:val="24"/>
        </w:rPr>
      </w:pPr>
    </w:p>
    <w:p w14:paraId="6F3751CF" w14:textId="5E9C60D3" w:rsidR="00672086" w:rsidRPr="00782B9E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82B9E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B4279" w:rsidRPr="00782B9E">
        <w:rPr>
          <w:rFonts w:asciiTheme="minorHAnsi" w:hAnsiTheme="minorHAnsi" w:cstheme="minorHAnsi"/>
          <w:b/>
          <w:sz w:val="22"/>
          <w:szCs w:val="22"/>
        </w:rPr>
        <w:t>4</w:t>
      </w:r>
      <w:r w:rsidRPr="00782B9E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17EECF61" w14:textId="77777777" w:rsidR="00E67AC2" w:rsidRPr="00090741" w:rsidRDefault="00E67AC2" w:rsidP="00672086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6C1E7D55" w14:textId="175AEA2B" w:rsidR="002C276E" w:rsidRPr="00090741" w:rsidRDefault="002C276E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5F28CC6" w14:textId="5C438A3E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</w:t>
      </w:r>
      <w:r w:rsidR="00050B6F" w:rsidRPr="00090741">
        <w:rPr>
          <w:rFonts w:asciiTheme="minorHAnsi" w:hAnsiTheme="minorHAnsi" w:cstheme="minorHAnsi"/>
          <w:b/>
          <w:sz w:val="22"/>
          <w:szCs w:val="22"/>
          <w:u w:val="single"/>
        </w:rPr>
        <w:t>WYKONAWCY /</w:t>
      </w:r>
    </w:p>
    <w:p w14:paraId="750F8D4D" w14:textId="43770166" w:rsidR="00050B6F" w:rsidRPr="0009074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WYKONAWCY WSPÓLNIE UBIEGAJĄCEGO SIĘ</w:t>
      </w:r>
    </w:p>
    <w:p w14:paraId="2AE0141A" w14:textId="57D356C5" w:rsidR="00050B6F" w:rsidRPr="005D5A11" w:rsidRDefault="005D5A11" w:rsidP="005D5A11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D5A11">
        <w:rPr>
          <w:rFonts w:asciiTheme="minorHAnsi" w:hAnsiTheme="minorHAnsi" w:cstheme="minorHAnsi"/>
          <w:b/>
          <w:sz w:val="22"/>
          <w:szCs w:val="22"/>
          <w:u w:val="single"/>
        </w:rPr>
        <w:t xml:space="preserve">UDZIELENIE </w:t>
      </w:r>
      <w:r w:rsidR="00050B6F" w:rsidRPr="005D5A11">
        <w:rPr>
          <w:rFonts w:asciiTheme="minorHAnsi" w:hAnsiTheme="minorHAnsi" w:cstheme="minorHAnsi"/>
          <w:b/>
          <w:sz w:val="22"/>
          <w:szCs w:val="22"/>
          <w:u w:val="single"/>
        </w:rPr>
        <w:t>ZAMÓWIENIA</w:t>
      </w:r>
    </w:p>
    <w:p w14:paraId="098D8CC4" w14:textId="77777777" w:rsidR="006153C6" w:rsidRPr="006153C6" w:rsidRDefault="006153C6" w:rsidP="005D5A11">
      <w:pPr>
        <w:pStyle w:val="Akapitzlist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EAB76AD" w14:textId="5FC9AB50" w:rsidR="00050B6F" w:rsidRPr="00F226F4" w:rsidRDefault="00050B6F" w:rsidP="006153C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F226F4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F226F4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153C6" w:rsidRPr="00F226F4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F226F4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F226F4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4127A59D" w14:textId="77777777" w:rsidR="00050B6F" w:rsidRDefault="00050B6F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D4C7A5E" w14:textId="77777777" w:rsidR="005D5A11" w:rsidRPr="00090741" w:rsidRDefault="005D5A11" w:rsidP="00050B6F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18D669" w14:textId="1170E9AB" w:rsidR="00050B6F" w:rsidRPr="00090741" w:rsidRDefault="00050B6F" w:rsidP="00050B6F">
      <w:pPr>
        <w:ind w:firstLine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90741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F77BD7">
        <w:rPr>
          <w:rFonts w:asciiTheme="minorHAnsi" w:hAnsiTheme="minorHAnsi" w:cstheme="minorHAnsi"/>
          <w:bCs/>
          <w:sz w:val="22"/>
          <w:szCs w:val="22"/>
        </w:rPr>
        <w:t>1</w:t>
      </w:r>
      <w:r w:rsidR="005735D7">
        <w:rPr>
          <w:rFonts w:asciiTheme="minorHAnsi" w:hAnsiTheme="minorHAnsi" w:cstheme="minorHAnsi"/>
          <w:bCs/>
          <w:sz w:val="22"/>
          <w:szCs w:val="22"/>
        </w:rPr>
        <w:t>3</w:t>
      </w:r>
      <w:r w:rsidRPr="00090741">
        <w:rPr>
          <w:rFonts w:asciiTheme="minorHAnsi" w:hAnsiTheme="minorHAnsi" w:cstheme="minorHAnsi"/>
          <w:bCs/>
          <w:sz w:val="22"/>
          <w:szCs w:val="22"/>
        </w:rPr>
        <w:t>.202</w:t>
      </w:r>
      <w:r w:rsidR="006153C6">
        <w:rPr>
          <w:rFonts w:asciiTheme="minorHAnsi" w:hAnsiTheme="minorHAnsi" w:cstheme="minorHAnsi"/>
          <w:bCs/>
          <w:sz w:val="22"/>
          <w:szCs w:val="22"/>
        </w:rPr>
        <w:t>4</w:t>
      </w:r>
      <w:r w:rsidRPr="00090741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153C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Dz.U. z </w:t>
      </w:r>
      <w:r w:rsidR="008314A5" w:rsidRPr="00090741">
        <w:rPr>
          <w:rFonts w:asciiTheme="minorHAnsi" w:hAnsiTheme="minorHAnsi" w:cstheme="minorHAnsi"/>
          <w:sz w:val="22"/>
          <w:szCs w:val="22"/>
        </w:rPr>
        <w:t>2023 r. poz. 1605</w:t>
      </w:r>
      <w:r w:rsidR="006153C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090741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Pr="00090741">
        <w:rPr>
          <w:rFonts w:asciiTheme="minorHAnsi" w:hAnsiTheme="minorHAnsi" w:cstheme="minorHAnsi"/>
          <w:sz w:val="22"/>
          <w:szCs w:val="22"/>
        </w:rPr>
        <w:t xml:space="preserve">roboty budowlane pn. </w:t>
      </w:r>
      <w:r w:rsidR="007A4E7B" w:rsidRPr="007A4E7B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Modernizacja sali gimnastycznej w budynku przy szkole podstawowej w Szczekocinach</w:t>
      </w:r>
    </w:p>
    <w:p w14:paraId="4F7686A5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11844EE" w14:textId="77777777" w:rsidR="00050B6F" w:rsidRPr="00090741" w:rsidRDefault="00050B6F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B1921E5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3E363A5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167ED1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FFB059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4E1D1F1F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E3FCB77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</w:t>
      </w:r>
    </w:p>
    <w:p w14:paraId="006D80F5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03F8D9A0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CC17F74" w14:textId="77777777" w:rsidR="00050B6F" w:rsidRPr="00090741" w:rsidRDefault="00050B6F" w:rsidP="00050B6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090741">
        <w:rPr>
          <w:rFonts w:asciiTheme="minorHAnsi" w:hAnsiTheme="minorHAnsi" w:cstheme="min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14:paraId="2643708C" w14:textId="77777777" w:rsidR="00050B6F" w:rsidRPr="00CC7870" w:rsidRDefault="00050B6F" w:rsidP="00050B6F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CC7870">
        <w:rPr>
          <w:rFonts w:asciiTheme="minorHAnsi" w:hAnsiTheme="minorHAnsi" w:cstheme="minorHAnsi"/>
          <w:i/>
          <w:iCs/>
          <w:color w:val="000000"/>
          <w:szCs w:val="22"/>
        </w:rPr>
        <w:t>(adres siedziby Wykonawcy/Wykonawców wspólnie ubiegających się)</w:t>
      </w:r>
    </w:p>
    <w:p w14:paraId="7B921E40" w14:textId="77777777" w:rsidR="00487F95" w:rsidRDefault="00487F95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97EA97" w14:textId="77777777" w:rsidR="00302C5B" w:rsidRPr="00090741" w:rsidRDefault="00302C5B" w:rsidP="00050B6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85EEA3F" w14:textId="3DF519BD" w:rsidR="00050B6F" w:rsidRPr="00A64008" w:rsidRDefault="00050B6F" w:rsidP="00A64008">
      <w:pPr>
        <w:shd w:val="clear" w:color="auto" w:fill="BFBFBF" w:themeFill="background1" w:themeFillShade="BF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0DA7432D" w14:textId="439F1FBC" w:rsidR="00050B6F" w:rsidRPr="00A64008" w:rsidRDefault="00050B6F" w:rsidP="00A64008">
      <w:pPr>
        <w:pStyle w:val="Akapitzlist"/>
        <w:numPr>
          <w:ilvl w:val="0"/>
          <w:numId w:val="9"/>
        </w:numPr>
        <w:spacing w:before="240"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09074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090741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1 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3F6AEBE0" w14:textId="4395A54E" w:rsidR="00050B6F" w:rsidRPr="00A64008" w:rsidRDefault="00050B6F" w:rsidP="00A64008">
      <w:pPr>
        <w:pStyle w:val="Akapitzlist"/>
        <w:numPr>
          <w:ilvl w:val="0"/>
          <w:numId w:val="9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A64008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DC0519" w:rsidRPr="00A64008">
        <w:rPr>
          <w:rFonts w:asciiTheme="minorHAnsi" w:hAnsiTheme="minorHAnsi" w:cstheme="minorHAnsi"/>
          <w:sz w:val="22"/>
          <w:szCs w:val="22"/>
        </w:rPr>
        <w:t>,</w:t>
      </w:r>
      <w:r w:rsidRPr="00A64008">
        <w:rPr>
          <w:rFonts w:asciiTheme="minorHAnsi" w:hAnsiTheme="minorHAnsi" w:cstheme="minorHAnsi"/>
          <w:sz w:val="22"/>
          <w:szCs w:val="22"/>
        </w:rPr>
        <w:t xml:space="preserve"> 7)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8)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eastAsia="Calibri" w:hAnsiTheme="minorHAnsi" w:cstheme="minorHAnsi"/>
          <w:sz w:val="22"/>
          <w:szCs w:val="22"/>
          <w:lang w:eastAsia="ar-SA"/>
        </w:rPr>
        <w:t>(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>rozdział</w:t>
      </w:r>
      <w:r w:rsidR="00E02E42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7</w:t>
      </w:r>
      <w:r w:rsidR="000D2607"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ust. 3</w:t>
      </w:r>
      <w:r w:rsidRPr="000D2607">
        <w:rPr>
          <w:rFonts w:asciiTheme="minorHAnsi" w:eastAsia="Calibri" w:hAnsiTheme="minorHAnsi" w:cstheme="minorHAnsi"/>
          <w:sz w:val="22"/>
          <w:szCs w:val="22"/>
          <w:lang w:eastAsia="ar-SA"/>
        </w:rPr>
        <w:t xml:space="preserve"> SWZ)</w:t>
      </w:r>
      <w:r w:rsidRPr="000D2607">
        <w:rPr>
          <w:rFonts w:asciiTheme="minorHAnsi" w:hAnsiTheme="minorHAnsi" w:cstheme="minorHAnsi"/>
          <w:sz w:val="22"/>
          <w:szCs w:val="22"/>
        </w:rPr>
        <w:t>.</w:t>
      </w:r>
    </w:p>
    <w:p w14:paraId="03E7D4B5" w14:textId="786950AA" w:rsidR="00050B6F" w:rsidRPr="00090741" w:rsidRDefault="00050B6F" w:rsidP="00A64008">
      <w:pPr>
        <w:pStyle w:val="Akapitzlist"/>
        <w:numPr>
          <w:ilvl w:val="0"/>
          <w:numId w:val="9"/>
        </w:num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64008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art. ………….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>(podać mającą zastosowanie podstawę wykluczenia spośród wymienionych w art. 108 ust. 1 pkt 1, 2 i 5 lub art. 109 ust. 1 pkt</w:t>
      </w:r>
      <w:r w:rsidR="00D06229">
        <w:rPr>
          <w:rFonts w:asciiTheme="minorHAnsi" w:hAnsiTheme="minorHAnsi" w:cstheme="minorHAnsi"/>
          <w:sz w:val="22"/>
          <w:szCs w:val="22"/>
        </w:rPr>
        <w:t xml:space="preserve"> 1,</w:t>
      </w:r>
      <w:r w:rsidRPr="00A64008">
        <w:rPr>
          <w:rFonts w:asciiTheme="minorHAnsi" w:hAnsiTheme="minorHAnsi" w:cstheme="minorHAnsi"/>
          <w:sz w:val="22"/>
          <w:szCs w:val="22"/>
        </w:rPr>
        <w:t xml:space="preserve"> 4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, </w:t>
      </w:r>
      <w:r w:rsidRPr="00A64008">
        <w:rPr>
          <w:rFonts w:asciiTheme="minorHAnsi" w:hAnsiTheme="minorHAnsi" w:cstheme="minorHAnsi"/>
          <w:sz w:val="22"/>
          <w:szCs w:val="22"/>
        </w:rPr>
        <w:t xml:space="preserve">7 </w:t>
      </w:r>
      <w:r w:rsidR="00DC0519" w:rsidRPr="00A64008">
        <w:rPr>
          <w:rFonts w:asciiTheme="minorHAnsi" w:hAnsiTheme="minorHAnsi" w:cstheme="minorHAnsi"/>
          <w:sz w:val="22"/>
          <w:szCs w:val="22"/>
        </w:rPr>
        <w:t xml:space="preserve">i 8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A64008">
        <w:rPr>
          <w:rFonts w:asciiTheme="minorHAnsi" w:hAnsiTheme="minorHAnsi" w:cstheme="minorHAnsi"/>
          <w:sz w:val="22"/>
          <w:szCs w:val="22"/>
        </w:rPr>
        <w:t>). Jednocześnie oświadczam, że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>w</w:t>
      </w:r>
      <w:r w:rsidR="00DC0519" w:rsidRPr="00A64008">
        <w:rPr>
          <w:rFonts w:asciiTheme="minorHAnsi" w:hAnsiTheme="minorHAnsi" w:cstheme="minorHAnsi"/>
          <w:sz w:val="22"/>
          <w:szCs w:val="22"/>
        </w:rPr>
        <w:t> </w:t>
      </w:r>
      <w:r w:rsidRPr="00A64008">
        <w:rPr>
          <w:rFonts w:asciiTheme="minorHAnsi" w:hAnsiTheme="minorHAnsi" w:cstheme="minorHAnsi"/>
          <w:sz w:val="22"/>
          <w:szCs w:val="22"/>
        </w:rPr>
        <w:t xml:space="preserve">związku z ww. okolicznością, na podstawie art. 110 ust. 2 </w:t>
      </w:r>
      <w:r w:rsidRPr="00A64008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 xml:space="preserve">Prawa zamówień publicznych </w:t>
      </w:r>
      <w:r w:rsidRPr="00A64008">
        <w:rPr>
          <w:rFonts w:asciiTheme="minorHAnsi" w:hAnsiTheme="minorHAnsi" w:cstheme="minorHAnsi"/>
          <w:sz w:val="22"/>
          <w:szCs w:val="22"/>
        </w:rPr>
        <w:t xml:space="preserve">podjąłem następujące środki naprawcze i zapobiegawcze: </w:t>
      </w:r>
      <w:r w:rsidR="0051711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  <w:r w:rsidRPr="00A6400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  <w:r w:rsidRPr="00090741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D7DF8B" w14:textId="77777777" w:rsidR="00050B6F" w:rsidRPr="007421A8" w:rsidRDefault="00050B6F" w:rsidP="00A64008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7 ust. 1 ustawy z dnia 13 kwietnia 2022 r</w:t>
      </w:r>
      <w:r w:rsidRPr="007421A8">
        <w:rPr>
          <w:rFonts w:asciiTheme="minorHAnsi" w:hAnsiTheme="minorHAnsi" w:cstheme="minorHAnsi"/>
          <w:sz w:val="22"/>
          <w:szCs w:val="22"/>
        </w:rPr>
        <w:t>.</w:t>
      </w:r>
      <w:r w:rsidRPr="007421A8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o szczególnych rozwiązaniach w </w:t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lastRenderedPageBreak/>
        <w:t>zakresie przeciwdziałania wspieraniu agresji na Ukrainę oraz służących ochronie bezpieczeństwa narodowego (Dz. U. poz. 835)</w:t>
      </w:r>
      <w:r w:rsidRPr="007421A8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421A8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421A8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47A7D5C0" w14:textId="77777777" w:rsidR="00050B6F" w:rsidRPr="00090741" w:rsidRDefault="00050B6F" w:rsidP="00050B6F">
      <w:pPr>
        <w:pStyle w:val="NormalnyWeb"/>
        <w:spacing w:before="0" w:beforeAutospacing="0" w:after="0" w:afterAutospacing="0"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3D452E21" w14:textId="4C0B0E2B" w:rsidR="00050B6F" w:rsidRPr="00E60AAD" w:rsidRDefault="00050B6F" w:rsidP="00E60AAD">
      <w:pPr>
        <w:shd w:val="clear" w:color="auto" w:fill="BFBFBF" w:themeFill="background1" w:themeFillShade="BF"/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OŚWIADCZENIE DOTYCZĄCE WARUNKÓW UDZIAŁU W POSTĘPOWANIU:</w:t>
      </w:r>
    </w:p>
    <w:p w14:paraId="22078EB8" w14:textId="77777777" w:rsidR="00050B6F" w:rsidRPr="00090741" w:rsidRDefault="00050B6F" w:rsidP="00050B6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99016333"/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</w:t>
      </w:r>
      <w:r w:rsidRPr="00090741">
        <w:rPr>
          <w:rFonts w:asciiTheme="minorHAnsi" w:hAnsiTheme="minorHAnsi" w:cstheme="minorHAnsi"/>
          <w:sz w:val="22"/>
          <w:szCs w:val="22"/>
        </w:rPr>
        <w:t>]</w:t>
      </w:r>
    </w:p>
    <w:p w14:paraId="310E2586" w14:textId="225B46F5" w:rsidR="00050B6F" w:rsidRPr="00C772B8" w:rsidRDefault="00050B6F" w:rsidP="00050B6F">
      <w:pPr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</w:t>
      </w:r>
      <w:r w:rsid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  <w:r w:rsidRPr="00F873AC">
        <w:rPr>
          <w:rFonts w:asciiTheme="minorHAnsi" w:hAnsiTheme="minorHAnsi" w:cstheme="minorHAnsi"/>
          <w:sz w:val="22"/>
          <w:szCs w:val="22"/>
        </w:rPr>
        <w:t>SWZ</w:t>
      </w:r>
      <w:r w:rsidR="00675903" w:rsidRPr="00F873AC">
        <w:rPr>
          <w:rFonts w:asciiTheme="minorHAnsi" w:hAnsiTheme="minorHAnsi" w:cstheme="minorHAnsi"/>
          <w:sz w:val="22"/>
          <w:szCs w:val="22"/>
        </w:rPr>
        <w:t>.</w:t>
      </w:r>
      <w:r w:rsidRPr="00675903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06C2479F" w14:textId="77777777" w:rsidR="00050B6F" w:rsidRPr="00090741" w:rsidRDefault="00050B6F" w:rsidP="00050B6F">
      <w:pPr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[UWAGA: </w:t>
      </w:r>
      <w:r w:rsidRPr="00090741">
        <w:rPr>
          <w:rFonts w:asciiTheme="minorHAnsi" w:hAnsiTheme="minorHAnsi" w:cstheme="minorHAnsi"/>
          <w:i/>
          <w:sz w:val="22"/>
          <w:szCs w:val="22"/>
        </w:rPr>
        <w:t>stosuje tylko wykonawca/ wykonawca wspólnie ubiegający się o zamówienie, który polega na zdolnościach lub sytuacji  podmiotów udostepniających zasoby, a jednocześnie samodzielnie w pewnym zakresie wykazuje spełnianie warunków</w:t>
      </w:r>
      <w:r w:rsidRPr="00090741">
        <w:rPr>
          <w:rFonts w:asciiTheme="minorHAnsi" w:hAnsiTheme="minorHAnsi" w:cstheme="minorHAnsi"/>
          <w:sz w:val="22"/>
          <w:szCs w:val="22"/>
        </w:rPr>
        <w:t xml:space="preserve">] </w:t>
      </w:r>
    </w:p>
    <w:p w14:paraId="66424C3E" w14:textId="20CEB9B5" w:rsidR="00050B6F" w:rsidRDefault="00050B6F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Zamawiającego w </w:t>
      </w:r>
      <w:r w:rsidR="00F873AC" w:rsidRPr="00F873AC">
        <w:rPr>
          <w:rFonts w:asciiTheme="minorHAnsi" w:hAnsiTheme="minorHAnsi" w:cstheme="minorHAnsi"/>
          <w:sz w:val="22"/>
          <w:szCs w:val="22"/>
        </w:rPr>
        <w:t>rozdziale 6</w:t>
      </w:r>
      <w:r w:rsidRPr="00F873AC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sz w:val="22"/>
          <w:szCs w:val="22"/>
        </w:rPr>
        <w:t xml:space="preserve"> w następującym zakresie: </w:t>
      </w:r>
    </w:p>
    <w:p w14:paraId="412CF572" w14:textId="593333EB" w:rsidR="00675903" w:rsidRDefault="00675903" w:rsidP="00050B6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46ED546" w14:textId="77777777" w:rsidR="00675903" w:rsidRPr="00675903" w:rsidRDefault="00675903" w:rsidP="0067590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10F6E9C" w14:textId="081322A7" w:rsidR="00302C5B" w:rsidRPr="00F8308C" w:rsidRDefault="00675903" w:rsidP="00F8308C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576CAFFA" w14:textId="77777777" w:rsidR="00050B6F" w:rsidRPr="00090741" w:rsidRDefault="00050B6F" w:rsidP="00675903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b/>
          <w:sz w:val="22"/>
          <w:szCs w:val="22"/>
        </w:rPr>
        <w:t>INFORMACJA W ZWIĄZKU Z POLEGANIEM NA ZDOLNOŚCIACH LUB SYTUACJI PODMIOTÓW UDOSTEPNIAJĄCYCH ZASOBY</w:t>
      </w:r>
      <w:r w:rsidRPr="00090741">
        <w:rPr>
          <w:rFonts w:asciiTheme="minorHAnsi" w:hAnsiTheme="minorHAnsi" w:cstheme="minorHAnsi"/>
          <w:sz w:val="22"/>
          <w:szCs w:val="22"/>
        </w:rPr>
        <w:t xml:space="preserve">: </w:t>
      </w:r>
    </w:p>
    <w:p w14:paraId="7ACACD3E" w14:textId="41B02B26" w:rsidR="00A106F3" w:rsidRDefault="00050B6F" w:rsidP="00A106F3">
      <w:pPr>
        <w:spacing w:before="120"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Oświadczam, że w celu wykazania spełniania warunków udziału w postępowaniu, określonych przez Zamawiającego w </w:t>
      </w:r>
      <w:r w:rsidR="00FB5505">
        <w:rPr>
          <w:rFonts w:asciiTheme="minorHAnsi" w:hAnsiTheme="minorHAnsi" w:cstheme="minorHAnsi"/>
          <w:sz w:val="22"/>
          <w:szCs w:val="22"/>
        </w:rPr>
        <w:t>rozdziale 6</w:t>
      </w:r>
      <w:r w:rsidRPr="00FB5505">
        <w:rPr>
          <w:rFonts w:asciiTheme="minorHAnsi" w:hAnsiTheme="minorHAnsi" w:cstheme="minorHAnsi"/>
          <w:sz w:val="22"/>
          <w:szCs w:val="22"/>
        </w:rPr>
        <w:t xml:space="preserve"> SWZ</w:t>
      </w:r>
      <w:r w:rsidRPr="00090741">
        <w:rPr>
          <w:rFonts w:asciiTheme="minorHAnsi" w:hAnsiTheme="minorHAnsi" w:cstheme="minorHAnsi"/>
          <w:i/>
          <w:sz w:val="22"/>
          <w:szCs w:val="22"/>
        </w:rPr>
        <w:t>,</w:t>
      </w:r>
      <w:r w:rsidRPr="00090741">
        <w:rPr>
          <w:rFonts w:asciiTheme="minorHAnsi" w:hAnsiTheme="minorHAnsi" w:cstheme="minorHAnsi"/>
          <w:sz w:val="22"/>
          <w:szCs w:val="22"/>
        </w:rPr>
        <w:t xml:space="preserve"> polegam na zdolnościach lub sytuacji następującego/ych podmiotu/ów udostępniających zasoby: </w:t>
      </w:r>
      <w:bookmarkStart w:id="1" w:name="_Hlk99014455"/>
      <w:r w:rsidRPr="00090741">
        <w:rPr>
          <w:rFonts w:asciiTheme="minorHAnsi" w:hAnsiTheme="minorHAnsi" w:cstheme="minorHAnsi"/>
          <w:i/>
          <w:sz w:val="22"/>
          <w:szCs w:val="22"/>
        </w:rPr>
        <w:t>(wskazać nazwę/y podmiotu/ów)</w:t>
      </w:r>
      <w:bookmarkEnd w:id="1"/>
    </w:p>
    <w:p w14:paraId="654D4568" w14:textId="5852B6FC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408EA2E7" w14:textId="77777777" w:rsidR="00A106F3" w:rsidRPr="00F8308C" w:rsidRDefault="00A106F3" w:rsidP="00A106F3">
      <w:pPr>
        <w:spacing w:before="120" w:after="24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7FA7FAF5" w14:textId="5F8DFDC5" w:rsidR="00050B6F" w:rsidRPr="00090741" w:rsidRDefault="00050B6F" w:rsidP="00C772B8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sz w:val="22"/>
          <w:szCs w:val="22"/>
        </w:rPr>
        <w:t xml:space="preserve">w następującym zakresie: </w:t>
      </w:r>
    </w:p>
    <w:p w14:paraId="31B5CC66" w14:textId="77777777" w:rsidR="00A106F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266F4317" w14:textId="77777777" w:rsidR="00A106F3" w:rsidRPr="00675903" w:rsidRDefault="00A106F3" w:rsidP="00A106F3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……………………………………………………………………………………………………………………………………………………………….</w:t>
      </w:r>
    </w:p>
    <w:p w14:paraId="156DA1A0" w14:textId="77777777" w:rsidR="00A106F3" w:rsidRPr="00F8308C" w:rsidRDefault="00A106F3" w:rsidP="004C783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75903">
        <w:rPr>
          <w:rFonts w:asciiTheme="minorHAnsi" w:hAnsiTheme="minorHAnsi" w:cstheme="minorHAnsi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……………………………………………………………………………………………………………………………………………………………….</w:t>
      </w:r>
    </w:p>
    <w:p w14:paraId="105404D6" w14:textId="5C88FDAB" w:rsidR="00050B6F" w:rsidRPr="00090741" w:rsidRDefault="00A106F3" w:rsidP="00A106F3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>(określić odpowiedni zakres udostępnianych z</w:t>
      </w:r>
      <w:r w:rsidR="007E17EF">
        <w:rPr>
          <w:rFonts w:asciiTheme="minorHAnsi" w:hAnsiTheme="minorHAnsi" w:cstheme="minorHAnsi"/>
          <w:i/>
          <w:sz w:val="22"/>
          <w:szCs w:val="22"/>
        </w:rPr>
        <w:t>asobów dla wskazanego podmiotu)</w:t>
      </w:r>
      <w:r w:rsidR="00050B6F" w:rsidRPr="0009074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024A3853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45F6C91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BD4DB29" w14:textId="77777777" w:rsidR="00050B6F" w:rsidRPr="00090741" w:rsidRDefault="00050B6F" w:rsidP="00050B6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0622622" w14:textId="77777777" w:rsidR="00050B6F" w:rsidRPr="00090741" w:rsidRDefault="00050B6F" w:rsidP="00050B6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05DD77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B20E141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076E4459" w14:textId="77777777" w:rsidR="00050B6F" w:rsidRPr="00090741" w:rsidRDefault="00050B6F" w:rsidP="00050B6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090741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p w14:paraId="2C40B39E" w14:textId="77777777" w:rsidR="00050B6F" w:rsidRPr="00090741" w:rsidRDefault="00050B6F" w:rsidP="00050B6F">
      <w:pPr>
        <w:ind w:left="709" w:hanging="709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F96793B" w14:textId="77777777" w:rsidR="0050112F" w:rsidRPr="00090741" w:rsidRDefault="0050112F" w:rsidP="00050B6F">
      <w:pPr>
        <w:rPr>
          <w:rFonts w:asciiTheme="minorHAnsi" w:hAnsiTheme="minorHAnsi" w:cstheme="minorHAnsi"/>
          <w:b/>
          <w:sz w:val="22"/>
          <w:szCs w:val="22"/>
        </w:rPr>
      </w:pPr>
    </w:p>
    <w:sectPr w:rsidR="0050112F" w:rsidRPr="00090741" w:rsidSect="00065613">
      <w:headerReference w:type="even" r:id="rId8"/>
      <w:headerReference w:type="default" r:id="rId9"/>
      <w:footerReference w:type="default" r:id="rId10"/>
      <w:pgSz w:w="11906" w:h="16838"/>
      <w:pgMar w:top="1135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433A26" w14:textId="77777777" w:rsidR="00255B57" w:rsidRDefault="00255B57" w:rsidP="00AC3E6B">
      <w:r>
        <w:separator/>
      </w:r>
    </w:p>
  </w:endnote>
  <w:endnote w:type="continuationSeparator" w:id="0">
    <w:p w14:paraId="54447576" w14:textId="77777777" w:rsidR="00255B57" w:rsidRDefault="00255B57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Content>
          <w:p w14:paraId="1AF82CC6" w14:textId="77777777" w:rsidR="00F5743C" w:rsidRPr="004559B4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4559B4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4559B4">
              <w:rPr>
                <w:rFonts w:asciiTheme="minorHAnsi" w:hAnsiTheme="minorHAnsi" w:cstheme="minorHAnsi"/>
              </w:rPr>
              <w:t xml:space="preserve">Strona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PAGE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F77BD7">
              <w:rPr>
                <w:rFonts w:asciiTheme="minorHAnsi" w:hAnsiTheme="minorHAnsi" w:cstheme="minorHAnsi"/>
                <w:noProof/>
              </w:rPr>
              <w:t>1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4559B4">
              <w:rPr>
                <w:rFonts w:asciiTheme="minorHAnsi" w:hAnsiTheme="minorHAnsi" w:cstheme="minorHAnsi"/>
              </w:rPr>
              <w:t xml:space="preserve"> z 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4559B4">
              <w:rPr>
                <w:rFonts w:asciiTheme="minorHAnsi" w:hAnsiTheme="minorHAnsi" w:cstheme="minorHAnsi"/>
              </w:rPr>
              <w:instrText>NUMPAGES</w:instrTex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F77BD7">
              <w:rPr>
                <w:rFonts w:asciiTheme="minorHAnsi" w:hAnsiTheme="minorHAnsi" w:cstheme="minorHAnsi"/>
                <w:noProof/>
              </w:rPr>
              <w:t>3</w:t>
            </w:r>
            <w:r w:rsidR="007113A5" w:rsidRPr="004559B4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08191" w14:textId="77777777" w:rsidR="00255B57" w:rsidRDefault="00255B57" w:rsidP="00AC3E6B">
      <w:r>
        <w:separator/>
      </w:r>
    </w:p>
  </w:footnote>
  <w:footnote w:type="continuationSeparator" w:id="0">
    <w:p w14:paraId="63A8B95C" w14:textId="77777777" w:rsidR="00255B57" w:rsidRDefault="00255B57" w:rsidP="00AC3E6B">
      <w:r>
        <w:continuationSeparator/>
      </w:r>
    </w:p>
  </w:footnote>
  <w:footnote w:id="1">
    <w:p w14:paraId="49379176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3D42645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CCD0D12" w14:textId="77777777" w:rsidR="00050B6F" w:rsidRPr="00A82964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17B2382" w14:textId="77777777" w:rsidR="00050B6F" w:rsidRPr="00761CEB" w:rsidRDefault="00050B6F" w:rsidP="00050B6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5F188B2" w14:textId="77777777" w:rsidR="002C276E" w:rsidRDefault="002C276E" w:rsidP="00B55288">
    <w:pPr>
      <w:pStyle w:val="Nagwek"/>
      <w:ind w:left="-284"/>
      <w:rPr>
        <w:b/>
        <w:sz w:val="22"/>
      </w:rPr>
    </w:pPr>
  </w:p>
  <w:p w14:paraId="48EB1FA9" w14:textId="491A739B" w:rsidR="00F5743C" w:rsidRPr="00544792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544792">
      <w:rPr>
        <w:rFonts w:asciiTheme="minorHAnsi" w:hAnsiTheme="minorHAnsi" w:cstheme="minorHAnsi"/>
        <w:b/>
        <w:sz w:val="22"/>
      </w:rPr>
      <w:t xml:space="preserve">Znak postępowania </w:t>
    </w:r>
    <w:r w:rsidR="002C276E" w:rsidRPr="00544792">
      <w:rPr>
        <w:rFonts w:asciiTheme="minorHAnsi" w:hAnsiTheme="minorHAnsi" w:cstheme="minorHAnsi"/>
        <w:b/>
        <w:sz w:val="22"/>
      </w:rPr>
      <w:t>RR.271.1.</w:t>
    </w:r>
    <w:r w:rsidR="00F77BD7">
      <w:rPr>
        <w:rFonts w:asciiTheme="minorHAnsi" w:hAnsiTheme="minorHAnsi" w:cstheme="minorHAnsi"/>
        <w:b/>
        <w:sz w:val="22"/>
      </w:rPr>
      <w:t>1</w:t>
    </w:r>
    <w:r w:rsidR="005735D7">
      <w:rPr>
        <w:rFonts w:asciiTheme="minorHAnsi" w:hAnsiTheme="minorHAnsi" w:cstheme="minorHAnsi"/>
        <w:b/>
        <w:sz w:val="22"/>
      </w:rPr>
      <w:t>3</w:t>
    </w:r>
    <w:r w:rsidR="002C276E" w:rsidRPr="00544792">
      <w:rPr>
        <w:rFonts w:asciiTheme="minorHAnsi" w:hAnsiTheme="minorHAnsi" w:cstheme="minorHAnsi"/>
        <w:b/>
        <w:sz w:val="22"/>
      </w:rPr>
      <w:t>.202</w:t>
    </w:r>
    <w:r w:rsidR="00544792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 w15:restartNumberingAfterBreak="0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 w15:restartNumberingAfterBreak="0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 w15:restartNumberingAfterBreak="0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 w15:restartNumberingAfterBreak="0">
    <w:nsid w:val="044509D7"/>
    <w:multiLevelType w:val="hybridMultilevel"/>
    <w:tmpl w:val="3844F594"/>
    <w:lvl w:ilvl="0" w:tplc="DD3E1C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 w15:restartNumberingAfterBreak="0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8" w15:restartNumberingAfterBreak="0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F2E9E"/>
    <w:multiLevelType w:val="hybridMultilevel"/>
    <w:tmpl w:val="AC62D40A"/>
    <w:lvl w:ilvl="0" w:tplc="2BA4979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 w15:restartNumberingAfterBreak="0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 w15:restartNumberingAfterBreak="0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968697">
    <w:abstractNumId w:val="14"/>
  </w:num>
  <w:num w:numId="2" w16cid:durableId="1451900199">
    <w:abstractNumId w:val="12"/>
  </w:num>
  <w:num w:numId="3" w16cid:durableId="592476638">
    <w:abstractNumId w:val="6"/>
  </w:num>
  <w:num w:numId="4" w16cid:durableId="509149529">
    <w:abstractNumId w:val="10"/>
  </w:num>
  <w:num w:numId="5" w16cid:durableId="1794009257">
    <w:abstractNumId w:val="7"/>
  </w:num>
  <w:num w:numId="6" w16cid:durableId="518088248">
    <w:abstractNumId w:val="8"/>
  </w:num>
  <w:num w:numId="7" w16cid:durableId="1285190849">
    <w:abstractNumId w:val="11"/>
  </w:num>
  <w:num w:numId="8" w16cid:durableId="1763261651">
    <w:abstractNumId w:val="13"/>
  </w:num>
  <w:num w:numId="9" w16cid:durableId="1662543254">
    <w:abstractNumId w:val="5"/>
  </w:num>
  <w:num w:numId="10" w16cid:durableId="115784566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083C"/>
    <w:rsid w:val="000005FB"/>
    <w:rsid w:val="00000B24"/>
    <w:rsid w:val="00002C18"/>
    <w:rsid w:val="00010E1D"/>
    <w:rsid w:val="00017B06"/>
    <w:rsid w:val="00020724"/>
    <w:rsid w:val="000237BA"/>
    <w:rsid w:val="0002723B"/>
    <w:rsid w:val="0003041D"/>
    <w:rsid w:val="0003212C"/>
    <w:rsid w:val="000341BC"/>
    <w:rsid w:val="000349AA"/>
    <w:rsid w:val="0004083C"/>
    <w:rsid w:val="00041FBB"/>
    <w:rsid w:val="0004331B"/>
    <w:rsid w:val="00043937"/>
    <w:rsid w:val="000439A9"/>
    <w:rsid w:val="000443E5"/>
    <w:rsid w:val="000452E6"/>
    <w:rsid w:val="00050B6F"/>
    <w:rsid w:val="00055278"/>
    <w:rsid w:val="00056362"/>
    <w:rsid w:val="00056709"/>
    <w:rsid w:val="00060401"/>
    <w:rsid w:val="0006081E"/>
    <w:rsid w:val="00060C0F"/>
    <w:rsid w:val="00064BDA"/>
    <w:rsid w:val="00065613"/>
    <w:rsid w:val="00065FCD"/>
    <w:rsid w:val="00071583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90741"/>
    <w:rsid w:val="000A06D1"/>
    <w:rsid w:val="000A5717"/>
    <w:rsid w:val="000A7BA0"/>
    <w:rsid w:val="000B106A"/>
    <w:rsid w:val="000B1EA0"/>
    <w:rsid w:val="000B3AF5"/>
    <w:rsid w:val="000B47A4"/>
    <w:rsid w:val="000B614F"/>
    <w:rsid w:val="000B6EC1"/>
    <w:rsid w:val="000C7EAC"/>
    <w:rsid w:val="000D12F4"/>
    <w:rsid w:val="000D2607"/>
    <w:rsid w:val="000D4A99"/>
    <w:rsid w:val="000E0817"/>
    <w:rsid w:val="000E0AEF"/>
    <w:rsid w:val="000E1A56"/>
    <w:rsid w:val="000E1AA4"/>
    <w:rsid w:val="000E1DE8"/>
    <w:rsid w:val="000E3B77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185F"/>
    <w:rsid w:val="00102851"/>
    <w:rsid w:val="00103F17"/>
    <w:rsid w:val="001050D5"/>
    <w:rsid w:val="00111683"/>
    <w:rsid w:val="001135E5"/>
    <w:rsid w:val="0011580A"/>
    <w:rsid w:val="00115FEC"/>
    <w:rsid w:val="00117D19"/>
    <w:rsid w:val="00120CCD"/>
    <w:rsid w:val="00120E4C"/>
    <w:rsid w:val="00125F3B"/>
    <w:rsid w:val="00127E6C"/>
    <w:rsid w:val="001338F9"/>
    <w:rsid w:val="001341E5"/>
    <w:rsid w:val="0013636A"/>
    <w:rsid w:val="0013730F"/>
    <w:rsid w:val="00137954"/>
    <w:rsid w:val="00137995"/>
    <w:rsid w:val="0014179E"/>
    <w:rsid w:val="00144362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A7554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040B"/>
    <w:rsid w:val="001E4D83"/>
    <w:rsid w:val="001E65D5"/>
    <w:rsid w:val="001E664E"/>
    <w:rsid w:val="001F3B92"/>
    <w:rsid w:val="0020029B"/>
    <w:rsid w:val="002007EA"/>
    <w:rsid w:val="00205006"/>
    <w:rsid w:val="0020583F"/>
    <w:rsid w:val="00205A04"/>
    <w:rsid w:val="00206155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BC4"/>
    <w:rsid w:val="00232FFF"/>
    <w:rsid w:val="00235A16"/>
    <w:rsid w:val="002367BB"/>
    <w:rsid w:val="00240925"/>
    <w:rsid w:val="00241EED"/>
    <w:rsid w:val="00242FF0"/>
    <w:rsid w:val="002438B2"/>
    <w:rsid w:val="00243E7A"/>
    <w:rsid w:val="00246311"/>
    <w:rsid w:val="002463F0"/>
    <w:rsid w:val="00254000"/>
    <w:rsid w:val="00254237"/>
    <w:rsid w:val="002546EA"/>
    <w:rsid w:val="002554B9"/>
    <w:rsid w:val="00255B57"/>
    <w:rsid w:val="002564EE"/>
    <w:rsid w:val="002600F3"/>
    <w:rsid w:val="00261461"/>
    <w:rsid w:val="002645C6"/>
    <w:rsid w:val="002658BC"/>
    <w:rsid w:val="00265D60"/>
    <w:rsid w:val="00267243"/>
    <w:rsid w:val="00271B84"/>
    <w:rsid w:val="00271E78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276E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1CBF"/>
    <w:rsid w:val="00302C5B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464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B10D6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090"/>
    <w:rsid w:val="00455277"/>
    <w:rsid w:val="004559B4"/>
    <w:rsid w:val="00461D1D"/>
    <w:rsid w:val="00464417"/>
    <w:rsid w:val="004669D7"/>
    <w:rsid w:val="00470DB4"/>
    <w:rsid w:val="004715D7"/>
    <w:rsid w:val="004754FE"/>
    <w:rsid w:val="00487F95"/>
    <w:rsid w:val="00490E0F"/>
    <w:rsid w:val="0049478F"/>
    <w:rsid w:val="004949C5"/>
    <w:rsid w:val="00494C17"/>
    <w:rsid w:val="0049600D"/>
    <w:rsid w:val="004A1D4E"/>
    <w:rsid w:val="004A3577"/>
    <w:rsid w:val="004A3627"/>
    <w:rsid w:val="004A7E12"/>
    <w:rsid w:val="004B4A1E"/>
    <w:rsid w:val="004B4F9D"/>
    <w:rsid w:val="004B6490"/>
    <w:rsid w:val="004B64AF"/>
    <w:rsid w:val="004B68B2"/>
    <w:rsid w:val="004C3A50"/>
    <w:rsid w:val="004C6904"/>
    <w:rsid w:val="004C7831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50112F"/>
    <w:rsid w:val="00501AF7"/>
    <w:rsid w:val="00507099"/>
    <w:rsid w:val="005106A8"/>
    <w:rsid w:val="0051133A"/>
    <w:rsid w:val="005134F8"/>
    <w:rsid w:val="0051357E"/>
    <w:rsid w:val="00515F63"/>
    <w:rsid w:val="0051711D"/>
    <w:rsid w:val="00517C29"/>
    <w:rsid w:val="00521449"/>
    <w:rsid w:val="00524791"/>
    <w:rsid w:val="00527E34"/>
    <w:rsid w:val="00530ED6"/>
    <w:rsid w:val="00533B16"/>
    <w:rsid w:val="00535A8A"/>
    <w:rsid w:val="00536192"/>
    <w:rsid w:val="005413E7"/>
    <w:rsid w:val="005423BB"/>
    <w:rsid w:val="00544792"/>
    <w:rsid w:val="00544EF5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35D7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2E68"/>
    <w:rsid w:val="005A5591"/>
    <w:rsid w:val="005B083A"/>
    <w:rsid w:val="005B4279"/>
    <w:rsid w:val="005B6635"/>
    <w:rsid w:val="005B6D13"/>
    <w:rsid w:val="005C0088"/>
    <w:rsid w:val="005C0FF2"/>
    <w:rsid w:val="005C3EB4"/>
    <w:rsid w:val="005C55A3"/>
    <w:rsid w:val="005C5A6B"/>
    <w:rsid w:val="005D0E15"/>
    <w:rsid w:val="005D4B0B"/>
    <w:rsid w:val="005D56A3"/>
    <w:rsid w:val="005D5A11"/>
    <w:rsid w:val="005D6DEF"/>
    <w:rsid w:val="005D7F4D"/>
    <w:rsid w:val="005E6B07"/>
    <w:rsid w:val="005E720F"/>
    <w:rsid w:val="005E7483"/>
    <w:rsid w:val="005F5347"/>
    <w:rsid w:val="005F5ECB"/>
    <w:rsid w:val="005F7F48"/>
    <w:rsid w:val="00601ACB"/>
    <w:rsid w:val="00601EB2"/>
    <w:rsid w:val="00604319"/>
    <w:rsid w:val="006064C3"/>
    <w:rsid w:val="00606945"/>
    <w:rsid w:val="00606E2B"/>
    <w:rsid w:val="006071F1"/>
    <w:rsid w:val="00612314"/>
    <w:rsid w:val="00612F33"/>
    <w:rsid w:val="0061356A"/>
    <w:rsid w:val="00614AAE"/>
    <w:rsid w:val="00614AF3"/>
    <w:rsid w:val="00614F1E"/>
    <w:rsid w:val="006153C6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42100"/>
    <w:rsid w:val="00643EC9"/>
    <w:rsid w:val="00646490"/>
    <w:rsid w:val="0064770B"/>
    <w:rsid w:val="006478BE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72086"/>
    <w:rsid w:val="0067266C"/>
    <w:rsid w:val="00672C11"/>
    <w:rsid w:val="00672FE9"/>
    <w:rsid w:val="00674895"/>
    <w:rsid w:val="00675903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1A8"/>
    <w:rsid w:val="00742226"/>
    <w:rsid w:val="0074510F"/>
    <w:rsid w:val="00745385"/>
    <w:rsid w:val="0074579C"/>
    <w:rsid w:val="00746C20"/>
    <w:rsid w:val="00750462"/>
    <w:rsid w:val="007510CF"/>
    <w:rsid w:val="00752599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82B9E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A4E7B"/>
    <w:rsid w:val="007B17A6"/>
    <w:rsid w:val="007B5BC5"/>
    <w:rsid w:val="007B76D3"/>
    <w:rsid w:val="007C120C"/>
    <w:rsid w:val="007C35D3"/>
    <w:rsid w:val="007C5039"/>
    <w:rsid w:val="007D0957"/>
    <w:rsid w:val="007D2389"/>
    <w:rsid w:val="007D768E"/>
    <w:rsid w:val="007D7E45"/>
    <w:rsid w:val="007E064A"/>
    <w:rsid w:val="007E14F1"/>
    <w:rsid w:val="007E16F3"/>
    <w:rsid w:val="007E17EF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4A5"/>
    <w:rsid w:val="00831FE9"/>
    <w:rsid w:val="00833E30"/>
    <w:rsid w:val="008371D4"/>
    <w:rsid w:val="0084157A"/>
    <w:rsid w:val="00843329"/>
    <w:rsid w:val="00843BC7"/>
    <w:rsid w:val="00853B0B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1800"/>
    <w:rsid w:val="008927AC"/>
    <w:rsid w:val="008952D7"/>
    <w:rsid w:val="00895879"/>
    <w:rsid w:val="00895977"/>
    <w:rsid w:val="00896017"/>
    <w:rsid w:val="008A6F59"/>
    <w:rsid w:val="008A72C5"/>
    <w:rsid w:val="008B32F6"/>
    <w:rsid w:val="008B3C6B"/>
    <w:rsid w:val="008B7120"/>
    <w:rsid w:val="008B742E"/>
    <w:rsid w:val="008C04DF"/>
    <w:rsid w:val="008C693D"/>
    <w:rsid w:val="008C6D6D"/>
    <w:rsid w:val="008D022B"/>
    <w:rsid w:val="008D2B02"/>
    <w:rsid w:val="008D31C4"/>
    <w:rsid w:val="008D3744"/>
    <w:rsid w:val="008E110D"/>
    <w:rsid w:val="008E3499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4826"/>
    <w:rsid w:val="00936FE6"/>
    <w:rsid w:val="009377F4"/>
    <w:rsid w:val="00946D14"/>
    <w:rsid w:val="00947A2E"/>
    <w:rsid w:val="00953B0B"/>
    <w:rsid w:val="00953EDE"/>
    <w:rsid w:val="009647AD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54D2"/>
    <w:rsid w:val="00997B9E"/>
    <w:rsid w:val="009A0BD5"/>
    <w:rsid w:val="009A17E8"/>
    <w:rsid w:val="009A24E5"/>
    <w:rsid w:val="009A3759"/>
    <w:rsid w:val="009A4BA7"/>
    <w:rsid w:val="009A5A87"/>
    <w:rsid w:val="009A7730"/>
    <w:rsid w:val="009A795D"/>
    <w:rsid w:val="009A7CDA"/>
    <w:rsid w:val="009B2A64"/>
    <w:rsid w:val="009B2BCC"/>
    <w:rsid w:val="009B324F"/>
    <w:rsid w:val="009B4F11"/>
    <w:rsid w:val="009B57C4"/>
    <w:rsid w:val="009B5A08"/>
    <w:rsid w:val="009C044C"/>
    <w:rsid w:val="009C16C3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7FA7"/>
    <w:rsid w:val="009F0675"/>
    <w:rsid w:val="009F0757"/>
    <w:rsid w:val="009F1231"/>
    <w:rsid w:val="009F71C9"/>
    <w:rsid w:val="00A00165"/>
    <w:rsid w:val="00A00C7C"/>
    <w:rsid w:val="00A01E45"/>
    <w:rsid w:val="00A01F94"/>
    <w:rsid w:val="00A0334B"/>
    <w:rsid w:val="00A03FF1"/>
    <w:rsid w:val="00A05317"/>
    <w:rsid w:val="00A05969"/>
    <w:rsid w:val="00A106F3"/>
    <w:rsid w:val="00A122F3"/>
    <w:rsid w:val="00A15274"/>
    <w:rsid w:val="00A21202"/>
    <w:rsid w:val="00A238B4"/>
    <w:rsid w:val="00A25844"/>
    <w:rsid w:val="00A2717F"/>
    <w:rsid w:val="00A328B0"/>
    <w:rsid w:val="00A32F6E"/>
    <w:rsid w:val="00A34507"/>
    <w:rsid w:val="00A37C6B"/>
    <w:rsid w:val="00A40B08"/>
    <w:rsid w:val="00A421D4"/>
    <w:rsid w:val="00A425F7"/>
    <w:rsid w:val="00A42E06"/>
    <w:rsid w:val="00A445AF"/>
    <w:rsid w:val="00A4468B"/>
    <w:rsid w:val="00A44BBD"/>
    <w:rsid w:val="00A47501"/>
    <w:rsid w:val="00A475AF"/>
    <w:rsid w:val="00A50A51"/>
    <w:rsid w:val="00A51F7B"/>
    <w:rsid w:val="00A527AC"/>
    <w:rsid w:val="00A56556"/>
    <w:rsid w:val="00A623F3"/>
    <w:rsid w:val="00A64008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38A6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2139"/>
    <w:rsid w:val="00BF58C9"/>
    <w:rsid w:val="00BF5FB1"/>
    <w:rsid w:val="00BF6FCD"/>
    <w:rsid w:val="00BF714F"/>
    <w:rsid w:val="00C01CB3"/>
    <w:rsid w:val="00C03BD8"/>
    <w:rsid w:val="00C1014F"/>
    <w:rsid w:val="00C1077E"/>
    <w:rsid w:val="00C10FD9"/>
    <w:rsid w:val="00C134F2"/>
    <w:rsid w:val="00C15B2E"/>
    <w:rsid w:val="00C22CDB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2B8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C74C4"/>
    <w:rsid w:val="00CC7870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6229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51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5081"/>
    <w:rsid w:val="00DE71D0"/>
    <w:rsid w:val="00DF2FCB"/>
    <w:rsid w:val="00DF3468"/>
    <w:rsid w:val="00DF45EE"/>
    <w:rsid w:val="00DF4E7D"/>
    <w:rsid w:val="00E02E42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32C"/>
    <w:rsid w:val="00E33615"/>
    <w:rsid w:val="00E36CF2"/>
    <w:rsid w:val="00E40758"/>
    <w:rsid w:val="00E40C43"/>
    <w:rsid w:val="00E4300C"/>
    <w:rsid w:val="00E46A41"/>
    <w:rsid w:val="00E5260F"/>
    <w:rsid w:val="00E54D03"/>
    <w:rsid w:val="00E56A82"/>
    <w:rsid w:val="00E56B66"/>
    <w:rsid w:val="00E60AAD"/>
    <w:rsid w:val="00E61687"/>
    <w:rsid w:val="00E62ACD"/>
    <w:rsid w:val="00E64111"/>
    <w:rsid w:val="00E672A1"/>
    <w:rsid w:val="00E67AC2"/>
    <w:rsid w:val="00E71653"/>
    <w:rsid w:val="00E7607B"/>
    <w:rsid w:val="00E77B3E"/>
    <w:rsid w:val="00E80049"/>
    <w:rsid w:val="00E92E4B"/>
    <w:rsid w:val="00E955CD"/>
    <w:rsid w:val="00E977B3"/>
    <w:rsid w:val="00EA2460"/>
    <w:rsid w:val="00EA3850"/>
    <w:rsid w:val="00EA5710"/>
    <w:rsid w:val="00EB15C9"/>
    <w:rsid w:val="00EB4A0D"/>
    <w:rsid w:val="00EB502A"/>
    <w:rsid w:val="00EC00BB"/>
    <w:rsid w:val="00EC214C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26F4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3C44"/>
    <w:rsid w:val="00F6552B"/>
    <w:rsid w:val="00F667A6"/>
    <w:rsid w:val="00F668B2"/>
    <w:rsid w:val="00F67087"/>
    <w:rsid w:val="00F67D5C"/>
    <w:rsid w:val="00F70C94"/>
    <w:rsid w:val="00F72BBE"/>
    <w:rsid w:val="00F77BD7"/>
    <w:rsid w:val="00F810E6"/>
    <w:rsid w:val="00F81B79"/>
    <w:rsid w:val="00F82101"/>
    <w:rsid w:val="00F8308C"/>
    <w:rsid w:val="00F84DD7"/>
    <w:rsid w:val="00F85EE3"/>
    <w:rsid w:val="00F873AC"/>
    <w:rsid w:val="00F9114D"/>
    <w:rsid w:val="00F91D38"/>
    <w:rsid w:val="00F97DE0"/>
    <w:rsid w:val="00FA2838"/>
    <w:rsid w:val="00FA4601"/>
    <w:rsid w:val="00FB2A00"/>
    <w:rsid w:val="00FB5040"/>
    <w:rsid w:val="00FB5505"/>
    <w:rsid w:val="00FB5C38"/>
    <w:rsid w:val="00FB6605"/>
    <w:rsid w:val="00FB68A8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570E4"/>
  <w15:docId w15:val="{5BF7D190-4EB7-4725-97EE-A855E25F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0B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31B86F-0C38-4B51-8B5F-2CE0DA37F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610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Asus</cp:lastModifiedBy>
  <cp:revision>96</cp:revision>
  <cp:lastPrinted>2024-02-28T10:27:00Z</cp:lastPrinted>
  <dcterms:created xsi:type="dcterms:W3CDTF">2014-10-09T16:51:00Z</dcterms:created>
  <dcterms:modified xsi:type="dcterms:W3CDTF">2024-09-18T08:06:00Z</dcterms:modified>
</cp:coreProperties>
</file>